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/ alle 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Holz </w:t>
            </w:r>
          </w:p>
          <w:p>
            <w:pPr>
              <w:spacing w:before="0" w:after="0"/>
            </w:pPr>
            <w:r>
              <w:t>Treppe / Gang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16992101" name="508ddec0-ca98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6467288" name="508ddec0-ca98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224643" name="544f2c80-ca98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134454" name="544f2c80-ca98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/ Küche / 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Holz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4134734" name="13647e2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0471978" name="13647e20-ca9b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87472753" name="17972b5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632357" name="17972b50-ca9b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31394927" name="3005e64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3866562" name="3005e640-ca9b-11f0-a272-11a42cc6b8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78638507" name="3464ac8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6499457" name="3464ac80-ca9b-11f0-a272-11a42cc6b89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01736682" name="68cef2a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486111" name="68cef2a0-ca9b-11f0-a272-11a42cc6b89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6541428" name="7168a370-ca9b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9127876" name="7168a370-ca9b-11f0-a272-11a42cc6b89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/ Gang 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8944180" name="9dac5070-ca9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9823802" name="9dac5070-ca9c-11f0-a272-11a42cc6b89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07081145" name="a17936f0-ca9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6962134" name="a17936f0-ca9c-11f0-a272-11a42cc6b89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Hobbyraum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43959241" name="5e1f04a0-ca9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2087896" name="5e1f04a0-ca9e-11f0-a272-11a42cc6b89f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90884627" name="618adf60-ca9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6090664" name="618adf60-ca9e-11f0-a272-11a42cc6b89f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Rebhofweg 9, 9500 Wil</w:t>
          </w:r>
        </w:p>
        <w:p>
          <w:pPr>
            <w:spacing w:before="0" w:after="0"/>
          </w:pPr>
          <w:r>
            <w:t>592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